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EA6" w:rsidRDefault="000B4EA6"/>
    <w:p w:rsidR="000B4EA6" w:rsidRDefault="00774F0C">
      <w:r>
        <w:pict>
          <v:rect id="_x0000_s1028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28;mso-fit-shape-to-text:t" inset="0,0,0,0">
              <w:txbxContent>
                <w:tbl>
                  <w:tblPr>
                    <w:tblStyle w:val="TableGrid"/>
                    <w:tblW w:w="28800" w:type="dxa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800"/>
                  </w:tblGrid>
                  <w:tr w:rsidR="000B4EA6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0B4EA6" w:rsidRDefault="000B4EA6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0B4EA6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0B4EA6" w:rsidRDefault="000B4EA6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B4EA6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0B4EA6" w:rsidRDefault="000B4EA6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0B4EA6" w:rsidRDefault="000B4EA6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commentRangeStart w:id="0" w:displacedByCustomXml="next"/>
    <w:sdt>
      <w:sdtPr>
        <w:id w:val="19890522"/>
        <w:placeholder>
          <w:docPart w:val="807377AD0C1541728A54EB1A66C9E015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2-02-15T00:00:00Z">
          <w:dateFormat w:val="M/d/yyyy"/>
          <w:lid w:val="en-US"/>
          <w:storeMappedDataAs w:val="dateTime"/>
          <w:calendar w:val="gregorian"/>
        </w:date>
      </w:sdtPr>
      <w:sdtContent>
        <w:p w:rsidR="000B4EA6" w:rsidRDefault="001E148D">
          <w:pPr>
            <w:pStyle w:val="DateText"/>
          </w:pPr>
          <w:r>
            <w:t>2/15/2012</w:t>
          </w:r>
        </w:p>
      </w:sdtContent>
    </w:sdt>
    <w:p w:rsidR="000B4EA6" w:rsidRDefault="00774F0C">
      <w:pPr>
        <w:pStyle w:val="SenderAddress"/>
      </w:pPr>
      <w:sdt>
        <w:sdtPr>
          <w:id w:val="212564916"/>
          <w:placeholder>
            <w:docPart w:val="0080275B65BA4FC69EA5BCD43512619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235EAB">
            <w:t xml:space="preserve">Mr. </w:t>
          </w:r>
          <w:r w:rsidR="001E148D">
            <w:t>Matt Dayton</w:t>
          </w:r>
        </w:sdtContent>
      </w:sdt>
    </w:p>
    <w:commentRangeEnd w:id="0"/>
    <w:p w:rsidR="000B4EA6" w:rsidRDefault="00604FF0">
      <w:pPr>
        <w:pStyle w:val="RecipientAddress"/>
      </w:pPr>
      <w:r>
        <w:rPr>
          <w:rStyle w:val="CommentReference"/>
        </w:rPr>
        <w:commentReference w:id="0"/>
      </w:r>
      <w:r w:rsidR="001E148D">
        <w:t>Mr. Hampton</w:t>
      </w:r>
      <w:r w:rsidR="00235EAB">
        <w:t xml:space="preserve"> and Talbot </w:t>
      </w:r>
      <w:commentRangeStart w:id="1"/>
      <w:r w:rsidR="00235EAB">
        <w:t>Thingamajig</w:t>
      </w:r>
      <w:commentRangeEnd w:id="1"/>
      <w:r>
        <w:rPr>
          <w:rStyle w:val="CommentReference"/>
        </w:rPr>
        <w:commentReference w:id="1"/>
      </w:r>
    </w:p>
    <w:p w:rsidR="001E148D" w:rsidRPr="001E148D" w:rsidRDefault="001E148D" w:rsidP="001E148D">
      <w:pPr>
        <w:pStyle w:val="Salutation"/>
      </w:pPr>
      <w:r>
        <w:t>Dear Mr. Hampton and Talbot Thingamajig</w:t>
      </w:r>
      <w:r>
        <w:tab/>
      </w:r>
    </w:p>
    <w:p w:rsidR="000B4EA6" w:rsidRDefault="001E148D" w:rsidP="001E148D">
      <w:pPr>
        <w:rPr>
          <w:b/>
        </w:rPr>
      </w:pPr>
      <w:r>
        <w:t>I</w:t>
      </w:r>
      <w:commentRangeStart w:id="2"/>
      <w:r>
        <w:t xml:space="preserve"> think </w:t>
      </w:r>
      <w:commentRangeEnd w:id="2"/>
      <w:r w:rsidR="00604FF0">
        <w:rPr>
          <w:rStyle w:val="CommentReference"/>
        </w:rPr>
        <w:commentReference w:id="2"/>
      </w:r>
      <w:r>
        <w:t xml:space="preserve">I should be elected for the position for Russia.  I chose Russia because I had absolutely no knowledge on this country and I wanted to learn more.  Over the next seven and a half weeks, I hope to learn about normal activities in Russia and how the people there interact with one another.  I also want to know about the culture in Russia sure as the food they eat and the traditions they have.  </w:t>
      </w:r>
      <w:r w:rsidR="00235EAB">
        <w:t xml:space="preserve">After gaining such knowledge on Russia and their culture, I could possibly set </w:t>
      </w:r>
      <w:commentRangeStart w:id="3"/>
      <w:r w:rsidR="00235EAB">
        <w:t xml:space="preserve">up my business </w:t>
      </w:r>
      <w:commentRangeEnd w:id="3"/>
      <w:r w:rsidR="00604FF0">
        <w:rPr>
          <w:rStyle w:val="CommentReference"/>
        </w:rPr>
        <w:commentReference w:id="3"/>
      </w:r>
      <w:r w:rsidR="00235EAB">
        <w:t xml:space="preserve">in Russia, or at least have some dealing with the Russian people.  I deserve this position over any other candidates because of </w:t>
      </w:r>
      <w:commentRangeStart w:id="4"/>
      <w:r w:rsidR="00235EAB">
        <w:t>my desire to learn more and more about the Russian way of life</w:t>
      </w:r>
      <w:commentRangeEnd w:id="4"/>
      <w:r w:rsidR="00604FF0">
        <w:rPr>
          <w:rStyle w:val="CommentReference"/>
        </w:rPr>
        <w:commentReference w:id="4"/>
      </w:r>
      <w:r w:rsidR="00235EAB">
        <w:t xml:space="preserve">.  This gives me the extra drive that no other person has. </w:t>
      </w:r>
      <w:r>
        <w:t xml:space="preserve">  </w:t>
      </w:r>
    </w:p>
    <w:p w:rsidR="00235EAB" w:rsidRDefault="00235EAB">
      <w:pPr>
        <w:pStyle w:val="Closing"/>
      </w:pPr>
      <w:r>
        <w:t>Sincerely,</w:t>
      </w:r>
    </w:p>
    <w:p w:rsidR="000B4EA6" w:rsidRDefault="00235EAB">
      <w:pPr>
        <w:pStyle w:val="Signature"/>
      </w:pPr>
      <w:commentRangeStart w:id="5"/>
      <w:r>
        <w:t xml:space="preserve">Mr. </w:t>
      </w:r>
      <w:sdt>
        <w:sdtPr>
          <w:id w:val="260286289"/>
          <w:placeholder>
            <w:docPart w:val="7CF22851B0344F4CBD9C43DCB08F55A0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>
            <w:t>Mr. Matt Dayton</w:t>
          </w:r>
        </w:sdtContent>
      </w:sdt>
      <w:commentRangeEnd w:id="5"/>
      <w:r w:rsidR="00604FF0">
        <w:rPr>
          <w:rStyle w:val="CommentReference"/>
        </w:rPr>
        <w:commentReference w:id="5"/>
      </w:r>
    </w:p>
    <w:sectPr w:rsidR="000B4EA6" w:rsidSect="000B4EA6"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teacher" w:date="2012-02-27T21:22:00Z" w:initials="t">
    <w:p w:rsidR="00604FF0" w:rsidRDefault="00604FF0">
      <w:pPr>
        <w:pStyle w:val="CommentText"/>
      </w:pPr>
      <w:r>
        <w:rPr>
          <w:rStyle w:val="CommentReference"/>
        </w:rPr>
        <w:annotationRef/>
      </w:r>
      <w:r>
        <w:t>Should be Mr. Hampton’s information here.  Date needs to be written out.</w:t>
      </w:r>
    </w:p>
  </w:comment>
  <w:comment w:id="1" w:author="teacher" w:date="2012-02-27T21:22:00Z" w:initials="t">
    <w:p w:rsidR="00604FF0" w:rsidRDefault="00604FF0">
      <w:pPr>
        <w:pStyle w:val="CommentText"/>
      </w:pPr>
      <w:r>
        <w:rPr>
          <w:rStyle w:val="CommentReference"/>
        </w:rPr>
        <w:annotationRef/>
      </w:r>
      <w:proofErr w:type="gramStart"/>
      <w:r>
        <w:t>punctuation</w:t>
      </w:r>
      <w:proofErr w:type="gramEnd"/>
    </w:p>
  </w:comment>
  <w:comment w:id="2" w:author="teacher" w:date="2012-02-27T21:23:00Z" w:initials="t">
    <w:p w:rsidR="00604FF0" w:rsidRDefault="00604FF0">
      <w:pPr>
        <w:pStyle w:val="CommentText"/>
      </w:pPr>
      <w:r>
        <w:rPr>
          <w:rStyle w:val="CommentReference"/>
        </w:rPr>
        <w:annotationRef/>
      </w:r>
      <w:proofErr w:type="gramStart"/>
      <w:r>
        <w:t>stronger</w:t>
      </w:r>
      <w:proofErr w:type="gramEnd"/>
      <w:r>
        <w:t xml:space="preserve"> wording better, but need a better introductory sentence!</w:t>
      </w:r>
    </w:p>
  </w:comment>
  <w:comment w:id="3" w:author="teacher" w:date="2012-02-27T21:24:00Z" w:initials="t">
    <w:p w:rsidR="00604FF0" w:rsidRDefault="00604FF0">
      <w:pPr>
        <w:pStyle w:val="CommentText"/>
      </w:pPr>
      <w:r>
        <w:rPr>
          <w:rStyle w:val="CommentReference"/>
        </w:rPr>
        <w:annotationRef/>
      </w:r>
      <w:r>
        <w:t>Aren’t you working for Mr. Hampton?</w:t>
      </w:r>
    </w:p>
  </w:comment>
  <w:comment w:id="4" w:author="teacher" w:date="2012-02-27T21:24:00Z" w:initials="t">
    <w:p w:rsidR="00604FF0" w:rsidRDefault="00604FF0">
      <w:pPr>
        <w:pStyle w:val="CommentText"/>
      </w:pPr>
      <w:r>
        <w:rPr>
          <w:rStyle w:val="CommentReference"/>
        </w:rPr>
        <w:annotationRef/>
      </w:r>
      <w:r>
        <w:t>You need more to go on than that.</w:t>
      </w:r>
    </w:p>
  </w:comment>
  <w:comment w:id="5" w:author="teacher" w:date="2012-02-27T21:24:00Z" w:initials="t">
    <w:p w:rsidR="00604FF0" w:rsidRDefault="00604FF0">
      <w:pPr>
        <w:pStyle w:val="CommentText"/>
      </w:pPr>
      <w:r>
        <w:rPr>
          <w:rStyle w:val="CommentReference"/>
        </w:rPr>
        <w:annotationRef/>
      </w:r>
      <w:r>
        <w:t>??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48D" w:rsidRDefault="001E148D">
      <w:pPr>
        <w:spacing w:after="0" w:line="240" w:lineRule="auto"/>
      </w:pPr>
      <w:r>
        <w:separator/>
      </w:r>
    </w:p>
  </w:endnote>
  <w:endnote w:type="continuationSeparator" w:id="0">
    <w:p w:rsidR="001E148D" w:rsidRDefault="001E1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A6" w:rsidRDefault="00774F0C">
    <w:pPr>
      <w:pStyle w:val="Footer"/>
    </w:pPr>
    <w:r>
      <w:rPr>
        <w:noProof/>
      </w:rPr>
      <w:pict>
        <v:rect id="_x0000_s2073" style="position:absolute;margin-left:0;margin-top:0;width:41.85pt;height:9in;z-index:251679744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73" inset=",,8.64pt,10.8pt">
            <w:txbxContent>
              <w:p w:rsidR="000B4EA6" w:rsidRDefault="00774F0C">
                <w:pPr>
                  <w:pStyle w:val="GrayText"/>
                </w:pPr>
                <w:sdt>
                  <w:sdtPr>
                    <w:id w:val="23888244"/>
                    <w:placeholder>
                      <w:docPart w:val="44F779E144FE4D9FB8EDC8E363414581"/>
                    </w:placeholder>
                    <w:showingPlcHdr/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235EAB">
                      <w:rPr>
                        <w:rStyle w:val="PlaceholderText"/>
                      </w:rPr>
                      <w:t>[Type the company name]</w:t>
                    </w:r>
                  </w:sdtContent>
                </w:sdt>
                <w:r w:rsidR="00235EAB">
                  <w:t xml:space="preserve">  </w:t>
                </w:r>
              </w:p>
            </w:txbxContent>
          </v:textbox>
          <w10:wrap anchorx="page" anchory="margin"/>
        </v:rect>
      </w:pict>
    </w:r>
    <w:r>
      <w:rPr>
        <w:noProof/>
      </w:rPr>
      <w:pict>
        <v:roundrect id="_x0000_s2074" style="position:absolute;margin-left:0;margin-top:0;width:562.05pt;height:743.45pt;z-index:25168076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</w:rPr>
      <w:pict>
        <v:oval id="_x0000_s2072" style="position:absolute;margin-left:0;margin-top:0;width:41pt;height:41pt;z-index:251678720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2072" inset="0,0,0,0">
            <w:txbxContent>
              <w:p w:rsidR="000B4EA6" w:rsidRDefault="00774F0C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235EAB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A6" w:rsidRDefault="00774F0C">
    <w:pPr>
      <w:rPr>
        <w:sz w:val="20"/>
      </w:rPr>
    </w:pPr>
    <w:r w:rsidRPr="00774F0C">
      <w:rPr>
        <w:noProof/>
        <w:sz w:val="10"/>
        <w:szCs w:val="10"/>
      </w:rPr>
      <w:pict>
        <v:rect id="_x0000_s2077" style="position:absolute;margin-left:-365.25pt;margin-top:0;width:46.85pt;height:9in;z-index:251684864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77" inset=",,8.64pt,10.8pt">
            <w:txbxContent>
              <w:p w:rsidR="000B4EA6" w:rsidRDefault="00774F0C">
                <w:pPr>
                  <w:pStyle w:val="GrayText"/>
                </w:pPr>
                <w:sdt>
                  <w:sdtPr>
                    <w:id w:val="805200567"/>
                    <w:placeholder>
                      <w:docPart w:val="3A8E2E6DC5664B19A5DC6082999F0F69"/>
                    </w:placeholder>
                    <w:showingPlcHdr/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235EAB">
                      <w:t>[Type the company name]</w:t>
                    </w:r>
                  </w:sdtContent>
                </w:sdt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_x0000_s2076" style="position:absolute;margin-left:0;margin-top:0;width:562.05pt;height:743.45pt;z-index:251683840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</w:rPr>
      <w:pict>
        <v:oval id="_x0000_s2075" style="position:absolute;margin-left:58.45pt;margin-top:0;width:41pt;height:41pt;z-index:251682816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075" inset="0,0,0,0">
            <w:txbxContent>
              <w:p w:rsidR="000B4EA6" w:rsidRDefault="00774F0C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235EAB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0B4EA6" w:rsidRDefault="000B4EA6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A6" w:rsidRDefault="00774F0C">
    <w:pPr>
      <w:pStyle w:val="Footer"/>
    </w:pPr>
    <w:r>
      <w:rPr>
        <w:noProof/>
        <w:lang w:eastAsia="en-US" w:bidi="ar-SA"/>
      </w:rPr>
      <w:pict>
        <v:roundrect id="_x0000_s2059" style="position:absolute;margin-left:0;margin-top:0;width:545.6pt;height:751.35pt;z-index:251668480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  <w:r>
      <w:rPr>
        <w:noProof/>
        <w:lang w:eastAsia="en-US" w:bidi="ar-SA"/>
      </w:rPr>
      <w:pict>
        <v:oval id="_x0000_s2058" style="position:absolute;margin-left:43.05pt;margin-top:0;width:41pt;height:41pt;z-index:251667456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058" inset="0,0,0,0">
            <w:txbxContent>
              <w:p w:rsidR="000B4EA6" w:rsidRDefault="000B4EA6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48D" w:rsidRDefault="001E148D">
      <w:pPr>
        <w:spacing w:after="0" w:line="240" w:lineRule="auto"/>
      </w:pPr>
      <w:r>
        <w:separator/>
      </w:r>
    </w:p>
  </w:footnote>
  <w:footnote w:type="continuationSeparator" w:id="0">
    <w:p w:rsidR="001E148D" w:rsidRDefault="001E1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81">
      <o:colormenu v:ext="edit" fillcolor="none [3204]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35EAB"/>
    <w:rsid w:val="000B4EA6"/>
    <w:rsid w:val="001E148D"/>
    <w:rsid w:val="00235EAB"/>
    <w:rsid w:val="00604FF0"/>
    <w:rsid w:val="00774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EA6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0B4EA6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B4EA6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4EA6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4EA6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4EA6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4EA6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4EA6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4EA6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4EA6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0B4EA6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0B4E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4EA6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0B4EA6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0B4EA6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0B4EA6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uiPriority w:val="5"/>
    <w:qFormat/>
    <w:rsid w:val="000B4EA6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0B4EA6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0B4EA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0B4EA6"/>
    <w:pPr>
      <w:spacing w:after="360"/>
      <w:contextualSpacing/>
    </w:pPr>
  </w:style>
  <w:style w:type="paragraph" w:styleId="Signature">
    <w:name w:val="Signature"/>
    <w:basedOn w:val="Normal"/>
    <w:link w:val="SignatureChar"/>
    <w:uiPriority w:val="8"/>
    <w:unhideWhenUsed/>
    <w:rsid w:val="000B4EA6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0B4EA6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EA6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0B4EA6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B4EA6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B4EA6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B4EA6"/>
  </w:style>
  <w:style w:type="character" w:customStyle="1" w:styleId="DateChar">
    <w:name w:val="Date Char"/>
    <w:basedOn w:val="DefaultParagraphFont"/>
    <w:link w:val="Date"/>
    <w:uiPriority w:val="99"/>
    <w:semiHidden/>
    <w:rsid w:val="000B4EA6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0B4EA6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0B4E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4EA6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0B4EA6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4EA6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4EA6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4EA6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4EA6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4EA6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4EA6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4EA6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4EA6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0B4EA6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0B4EA6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B4EA6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4EA6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0B4EA6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0B4EA6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0B4EA6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0B4EA6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0B4EA6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0B4EA6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0B4EA6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B4EA6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0B4EA6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0B4EA6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B4EA6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0B4EA6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B4EA6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0B4EA6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B4EA6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0B4EA6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0B4EA6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B4EA6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B4EA6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B4EA6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B4EA6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B4EA6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B4EA6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B4EA6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0B4EA6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0B4EA6"/>
    <w:rPr>
      <w:rFonts w:asciiTheme="majorHAnsi" w:hAnsiTheme="majorHAnsi"/>
      <w:color w:val="7F7F7F" w:themeColor="text1" w:themeTint="80"/>
      <w:sz w:val="20"/>
      <w:lang w:bidi="ar-SA"/>
    </w:rPr>
  </w:style>
  <w:style w:type="paragraph" w:customStyle="1" w:styleId="HeaderEven">
    <w:name w:val="Header Even"/>
    <w:basedOn w:val="NoSpacing"/>
    <w:qFormat/>
    <w:rsid w:val="000B4EA6"/>
    <w:pPr>
      <w:pBdr>
        <w:bottom w:val="single" w:sz="4" w:space="1" w:color="D34817" w:themeColor="accent1"/>
      </w:pBdr>
    </w:pPr>
    <w:rPr>
      <w:b/>
      <w:color w:val="696464" w:themeColor="text2"/>
      <w:sz w:val="20"/>
      <w:lang w:bidi="ar-SA"/>
    </w:rPr>
  </w:style>
  <w:style w:type="character" w:styleId="PlaceholderText">
    <w:name w:val="Placeholder Text"/>
    <w:basedOn w:val="DefaultParagraphFont"/>
    <w:uiPriority w:val="99"/>
    <w:semiHidden/>
    <w:rsid w:val="000B4EA6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04F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4FF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4FF0"/>
    <w:rPr>
      <w:rFonts w:cs="Times New Roman"/>
      <w:color w:val="000000" w:themeColor="text1"/>
      <w:sz w:val="20"/>
      <w:szCs w:val="20"/>
      <w:lang w:eastAsia="ja-JP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4F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4F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Equity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07377AD0C1541728A54EB1A66C9E0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6D944-5B8C-4A49-B360-107F4180FFEC}"/>
      </w:docPartPr>
      <w:docPartBody>
        <w:p w:rsidR="0068218A" w:rsidRDefault="0068218A">
          <w:pPr>
            <w:pStyle w:val="807377AD0C1541728A54EB1A66C9E015"/>
          </w:pPr>
          <w:r>
            <w:t>[Pick the date]</w:t>
          </w:r>
        </w:p>
      </w:docPartBody>
    </w:docPart>
    <w:docPart>
      <w:docPartPr>
        <w:name w:val="0080275B65BA4FC69EA5BCD435126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1F62D-65CE-434D-83FA-AB6BEAD43E3D}"/>
      </w:docPartPr>
      <w:docPartBody>
        <w:p w:rsidR="0068218A" w:rsidRDefault="0068218A">
          <w:pPr>
            <w:pStyle w:val="0080275B65BA4FC69EA5BCD435126194"/>
          </w:pPr>
          <w:r>
            <w:t>[Type the sender name]</w:t>
          </w:r>
        </w:p>
      </w:docPartBody>
    </w:docPart>
    <w:docPart>
      <w:docPartPr>
        <w:name w:val="7CF22851B0344F4CBD9C43DCB08F55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887AB-8313-4314-943B-A5EB28F3C82D}"/>
      </w:docPartPr>
      <w:docPartBody>
        <w:p w:rsidR="0068218A" w:rsidRDefault="0068218A">
          <w:pPr>
            <w:pStyle w:val="7CF22851B0344F4CBD9C43DCB08F55A0"/>
          </w:pPr>
          <w:r>
            <w:t>[Type the sender name]</w:t>
          </w:r>
        </w:p>
      </w:docPartBody>
    </w:docPart>
    <w:docPart>
      <w:docPartPr>
        <w:name w:val="44F779E144FE4D9FB8EDC8E363414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5DC22-3993-41AB-B4E5-18DF9AA08C82}"/>
      </w:docPartPr>
      <w:docPartBody>
        <w:p w:rsidR="0068218A" w:rsidRDefault="0068218A">
          <w:pPr>
            <w:pStyle w:val="44F779E144FE4D9FB8EDC8E363414581"/>
          </w:pPr>
          <w:r>
            <w:rPr>
              <w:rStyle w:val="PlaceholderText"/>
            </w:rPr>
            <w:t>[Type the company name]</w:t>
          </w:r>
        </w:p>
      </w:docPartBody>
    </w:docPart>
    <w:docPart>
      <w:docPartPr>
        <w:name w:val="3A8E2E6DC5664B19A5DC6082999F0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47AED3-2649-440D-8D93-413F8C7661B2}"/>
      </w:docPartPr>
      <w:docPartBody>
        <w:p w:rsidR="0068218A" w:rsidRDefault="0068218A">
          <w:pPr>
            <w:pStyle w:val="3A8E2E6DC5664B19A5DC6082999F0F69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8218A"/>
    <w:rsid w:val="00682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7377AD0C1541728A54EB1A66C9E015">
    <w:name w:val="807377AD0C1541728A54EB1A66C9E015"/>
    <w:rsid w:val="0068218A"/>
  </w:style>
  <w:style w:type="paragraph" w:customStyle="1" w:styleId="0080275B65BA4FC69EA5BCD435126194">
    <w:name w:val="0080275B65BA4FC69EA5BCD435126194"/>
    <w:rsid w:val="0068218A"/>
  </w:style>
  <w:style w:type="paragraph" w:customStyle="1" w:styleId="D3789F91783449468D494B9E7ACDB7BA">
    <w:name w:val="D3789F91783449468D494B9E7ACDB7BA"/>
    <w:rsid w:val="0068218A"/>
  </w:style>
  <w:style w:type="paragraph" w:customStyle="1" w:styleId="F448DD13A1A347D390BEC9A364B37DA9">
    <w:name w:val="F448DD13A1A347D390BEC9A364B37DA9"/>
    <w:rsid w:val="0068218A"/>
  </w:style>
  <w:style w:type="paragraph" w:customStyle="1" w:styleId="C1C04A829EBD4ABF97B0BD29D12C2608">
    <w:name w:val="C1C04A829EBD4ABF97B0BD29D12C2608"/>
    <w:rsid w:val="0068218A"/>
  </w:style>
  <w:style w:type="paragraph" w:customStyle="1" w:styleId="FED44E29CC784625A1D7D6EA8017AA88">
    <w:name w:val="FED44E29CC784625A1D7D6EA8017AA88"/>
    <w:rsid w:val="0068218A"/>
  </w:style>
  <w:style w:type="paragraph" w:customStyle="1" w:styleId="C4A937551127478586B1CF13AF8712A7">
    <w:name w:val="C4A937551127478586B1CF13AF8712A7"/>
    <w:rsid w:val="0068218A"/>
  </w:style>
  <w:style w:type="paragraph" w:customStyle="1" w:styleId="750BDD0BA7354D82B220695970887D5F">
    <w:name w:val="750BDD0BA7354D82B220695970887D5F"/>
    <w:rsid w:val="0068218A"/>
  </w:style>
  <w:style w:type="paragraph" w:customStyle="1" w:styleId="C5189676BFA34D0792FEC60C336F9545">
    <w:name w:val="C5189676BFA34D0792FEC60C336F9545"/>
    <w:rsid w:val="0068218A"/>
  </w:style>
  <w:style w:type="paragraph" w:customStyle="1" w:styleId="7CF22851B0344F4CBD9C43DCB08F55A0">
    <w:name w:val="7CF22851B0344F4CBD9C43DCB08F55A0"/>
    <w:rsid w:val="0068218A"/>
  </w:style>
  <w:style w:type="character" w:styleId="PlaceholderText">
    <w:name w:val="Placeholder Text"/>
    <w:basedOn w:val="DefaultParagraphFont"/>
    <w:uiPriority w:val="99"/>
    <w:semiHidden/>
    <w:rsid w:val="0068218A"/>
    <w:rPr>
      <w:color w:val="808080"/>
    </w:rPr>
  </w:style>
  <w:style w:type="paragraph" w:customStyle="1" w:styleId="577B5FB9700A4EC9A585ABD480C785EC">
    <w:name w:val="577B5FB9700A4EC9A585ABD480C785EC"/>
    <w:rsid w:val="0068218A"/>
  </w:style>
  <w:style w:type="paragraph" w:customStyle="1" w:styleId="B75DD83A861F4000A4915A27F916B9B6">
    <w:name w:val="B75DD83A861F4000A4915A27F916B9B6"/>
    <w:rsid w:val="0068218A"/>
  </w:style>
  <w:style w:type="paragraph" w:customStyle="1" w:styleId="44F779E144FE4D9FB8EDC8E363414581">
    <w:name w:val="44F779E144FE4D9FB8EDC8E363414581"/>
    <w:rsid w:val="0068218A"/>
  </w:style>
  <w:style w:type="paragraph" w:customStyle="1" w:styleId="3A8E2E6DC5664B19A5DC6082999F0F69">
    <w:name w:val="3A8E2E6DC5664B19A5DC6082999F0F69"/>
    <w:rsid w:val="0068218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2012-02-15T00:00:00</PublishDate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DF3769-9D31-47DE-85FC-5B130D222FFF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8F547202-00A2-4A49-B304-E7BD7D0351C7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EquityLetter.Dotx</Template>
  <TotalTime>3</TotalTime>
  <Pages>1</Pages>
  <Words>133</Words>
  <Characters>763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Matt Dayton</dc:creator>
  <cp:lastModifiedBy>teacher</cp:lastModifiedBy>
  <cp:revision>2</cp:revision>
  <dcterms:created xsi:type="dcterms:W3CDTF">2012-02-28T02:25:00Z</dcterms:created>
  <dcterms:modified xsi:type="dcterms:W3CDTF">2012-02-28T02:25:00Z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